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D2815" w14:textId="16FD0561" w:rsidR="00972E9B" w:rsidRPr="00360EA7" w:rsidRDefault="00D85094" w:rsidP="00360EA7">
      <w:pPr>
        <w:pStyle w:val="Title"/>
      </w:pPr>
      <w:r w:rsidRPr="00360EA7">
        <w:t>Document Title</w:t>
      </w:r>
    </w:p>
    <w:p w14:paraId="6D67A1EA" w14:textId="61312A29" w:rsidR="00972E9B" w:rsidRPr="00E95914" w:rsidRDefault="00D85094" w:rsidP="004B3AD8">
      <w:pPr>
        <w:pStyle w:val="Heading1"/>
      </w:pPr>
      <w:r w:rsidRPr="00E95914">
        <w:t>Section Heading</w:t>
      </w:r>
    </w:p>
    <w:p w14:paraId="1AB21F9A" w14:textId="3D054FD4" w:rsidR="001E763D" w:rsidRPr="00F310AF" w:rsidRDefault="00C7277A" w:rsidP="00A57EBD">
      <w:r w:rsidRPr="00F310AF">
        <w:t>Replace this text with your content. Use built-in headings and paragraph styles to maintain consistency and accessibility.</w:t>
      </w:r>
    </w:p>
    <w:sectPr w:rsidR="001E763D" w:rsidRPr="00F310AF" w:rsidSect="00360EA7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43" w:right="1440" w:bottom="1440" w:left="1440" w:header="360" w:footer="44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DDDEC" w14:textId="77777777" w:rsidR="0056745F" w:rsidRDefault="0056745F" w:rsidP="005040F1">
      <w:pPr>
        <w:spacing w:after="0" w:line="240" w:lineRule="auto"/>
      </w:pPr>
      <w:r>
        <w:separator/>
      </w:r>
    </w:p>
  </w:endnote>
  <w:endnote w:type="continuationSeparator" w:id="0">
    <w:p w14:paraId="64B0B43B" w14:textId="77777777" w:rsidR="0056745F" w:rsidRDefault="0056745F" w:rsidP="0050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88299134"/>
      <w:docPartObj>
        <w:docPartGallery w:val="Page Numbers (Bottom of Page)"/>
        <w:docPartUnique/>
      </w:docPartObj>
    </w:sdtPr>
    <w:sdtContent>
      <w:p w14:paraId="6520BEE4" w14:textId="4C971F3B" w:rsidR="00360EA7" w:rsidRDefault="00360EA7" w:rsidP="0016243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147861A5" w14:textId="77777777" w:rsidR="00360EA7" w:rsidRDefault="00360EA7" w:rsidP="00360E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594FA" w14:textId="02DF51DB" w:rsidR="00360EA7" w:rsidRPr="00360EA7" w:rsidRDefault="00360EA7" w:rsidP="00360EA7">
    <w:pPr>
      <w:pStyle w:val="Footer"/>
      <w:rPr>
        <w:rStyle w:val="PageNumber"/>
      </w:rPr>
    </w:pPr>
    <w:r w:rsidRPr="00360EA7">
      <w:rPr>
        <w:rStyle w:val="PageNumber"/>
      </w:rPr>
      <w:t xml:space="preserve">UNIVERSITY OF NEBRASKA MEDICAL </w:t>
    </w:r>
    <w:proofErr w:type="gramStart"/>
    <w:r w:rsidRPr="00360EA7">
      <w:rPr>
        <w:rStyle w:val="PageNumber"/>
      </w:rPr>
      <w:t>CENTER  |</w:t>
    </w:r>
    <w:proofErr w:type="gramEnd"/>
    <w:r w:rsidRPr="00360EA7">
      <w:rPr>
        <w:rStyle w:val="PageNumber"/>
      </w:rPr>
      <w:t xml:space="preserve">  </w:t>
    </w:r>
    <w:sdt>
      <w:sdtPr>
        <w:rPr>
          <w:rStyle w:val="PageNumber"/>
        </w:rPr>
        <w:id w:val="1824540926"/>
        <w:docPartObj>
          <w:docPartGallery w:val="Page Numbers (Bottom of Page)"/>
          <w:docPartUnique/>
        </w:docPartObj>
      </w:sdtPr>
      <w:sdtContent>
        <w:r w:rsidRPr="00360EA7">
          <w:rPr>
            <w:rStyle w:val="PageNumber"/>
          </w:rPr>
          <w:fldChar w:fldCharType="begin"/>
        </w:r>
        <w:r w:rsidRPr="00360EA7">
          <w:rPr>
            <w:rStyle w:val="PageNumber"/>
          </w:rPr>
          <w:instrText xml:space="preserve"> PAGE </w:instrText>
        </w:r>
        <w:r w:rsidRPr="00360EA7">
          <w:rPr>
            <w:rStyle w:val="PageNumber"/>
          </w:rPr>
          <w:fldChar w:fldCharType="separate"/>
        </w:r>
        <w:r w:rsidRPr="00360EA7">
          <w:rPr>
            <w:rStyle w:val="PageNumber"/>
          </w:rPr>
          <w:t>2</w:t>
        </w:r>
        <w:r w:rsidRPr="00360EA7">
          <w:rPr>
            <w:rStyle w:val="PageNumber"/>
          </w:rPr>
          <w:fldChar w:fldCharType="end"/>
        </w:r>
      </w:sdtContent>
    </w:sdt>
  </w:p>
  <w:p w14:paraId="58E1C713" w14:textId="77777777" w:rsidR="00360EA7" w:rsidRDefault="00360EA7" w:rsidP="00360EA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A2AC9" w14:textId="16D463AB" w:rsidR="001E763D" w:rsidRDefault="001E763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004FFD" wp14:editId="2901BEE9">
          <wp:simplePos x="0" y="0"/>
          <wp:positionH relativeFrom="column">
            <wp:posOffset>5582285</wp:posOffset>
          </wp:positionH>
          <wp:positionV relativeFrom="paragraph">
            <wp:posOffset>-317980</wp:posOffset>
          </wp:positionV>
          <wp:extent cx="918210" cy="370840"/>
          <wp:effectExtent l="0" t="0" r="0" b="0"/>
          <wp:wrapSquare wrapText="bothSides"/>
          <wp:docPr id="73564031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5640310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8210" cy="37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3C972" w14:textId="77777777" w:rsidR="0056745F" w:rsidRDefault="0056745F" w:rsidP="005040F1">
      <w:pPr>
        <w:spacing w:after="0" w:line="240" w:lineRule="auto"/>
      </w:pPr>
      <w:r>
        <w:separator/>
      </w:r>
    </w:p>
  </w:footnote>
  <w:footnote w:type="continuationSeparator" w:id="0">
    <w:p w14:paraId="1FD2FA45" w14:textId="77777777" w:rsidR="0056745F" w:rsidRDefault="0056745F" w:rsidP="0050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47C78" w14:textId="27E3D83E" w:rsidR="001E763D" w:rsidRDefault="001E763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EB9744" wp14:editId="06043FC7">
          <wp:simplePos x="0" y="0"/>
          <wp:positionH relativeFrom="column">
            <wp:posOffset>-685800</wp:posOffset>
          </wp:positionH>
          <wp:positionV relativeFrom="paragraph">
            <wp:posOffset>1859</wp:posOffset>
          </wp:positionV>
          <wp:extent cx="7315200" cy="914400"/>
          <wp:effectExtent l="0" t="0" r="0" b="0"/>
          <wp:wrapSquare wrapText="bothSides"/>
          <wp:docPr id="1292947765" name="Picture 2" descr="University of Nebraska Medical Cent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2947765" name="Picture 2" descr="University of Nebraska Medical Center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152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26778853">
    <w:abstractNumId w:val="8"/>
  </w:num>
  <w:num w:numId="2" w16cid:durableId="1821917888">
    <w:abstractNumId w:val="6"/>
  </w:num>
  <w:num w:numId="3" w16cid:durableId="61293059">
    <w:abstractNumId w:val="5"/>
  </w:num>
  <w:num w:numId="4" w16cid:durableId="353073194">
    <w:abstractNumId w:val="4"/>
  </w:num>
  <w:num w:numId="5" w16cid:durableId="964655458">
    <w:abstractNumId w:val="7"/>
  </w:num>
  <w:num w:numId="6" w16cid:durableId="1018240865">
    <w:abstractNumId w:val="3"/>
  </w:num>
  <w:num w:numId="7" w16cid:durableId="677318448">
    <w:abstractNumId w:val="2"/>
  </w:num>
  <w:num w:numId="8" w16cid:durableId="733427562">
    <w:abstractNumId w:val="1"/>
  </w:num>
  <w:num w:numId="9" w16cid:durableId="2117869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42BD"/>
    <w:rsid w:val="00091FD3"/>
    <w:rsid w:val="0015074B"/>
    <w:rsid w:val="00153F0A"/>
    <w:rsid w:val="00187A0B"/>
    <w:rsid w:val="001E763D"/>
    <w:rsid w:val="0029128E"/>
    <w:rsid w:val="0029639D"/>
    <w:rsid w:val="003125C2"/>
    <w:rsid w:val="00326F90"/>
    <w:rsid w:val="00346CA6"/>
    <w:rsid w:val="00360EA7"/>
    <w:rsid w:val="003C59E0"/>
    <w:rsid w:val="004B3AD8"/>
    <w:rsid w:val="004C09C6"/>
    <w:rsid w:val="004D6093"/>
    <w:rsid w:val="005040F1"/>
    <w:rsid w:val="0056745F"/>
    <w:rsid w:val="005D1197"/>
    <w:rsid w:val="005E514E"/>
    <w:rsid w:val="006967F0"/>
    <w:rsid w:val="00765B83"/>
    <w:rsid w:val="007D12F7"/>
    <w:rsid w:val="00807110"/>
    <w:rsid w:val="00830551"/>
    <w:rsid w:val="00836B29"/>
    <w:rsid w:val="008D3B94"/>
    <w:rsid w:val="00972E9B"/>
    <w:rsid w:val="009B3FAB"/>
    <w:rsid w:val="00A57EBD"/>
    <w:rsid w:val="00AA1D8D"/>
    <w:rsid w:val="00AB2B8E"/>
    <w:rsid w:val="00B303D6"/>
    <w:rsid w:val="00B47730"/>
    <w:rsid w:val="00B54756"/>
    <w:rsid w:val="00B947BE"/>
    <w:rsid w:val="00C7277A"/>
    <w:rsid w:val="00CB0664"/>
    <w:rsid w:val="00D707CC"/>
    <w:rsid w:val="00D7169D"/>
    <w:rsid w:val="00D85094"/>
    <w:rsid w:val="00E41DA4"/>
    <w:rsid w:val="00E95914"/>
    <w:rsid w:val="00EF07A2"/>
    <w:rsid w:val="00F03DCF"/>
    <w:rsid w:val="00F310AF"/>
    <w:rsid w:val="00FC693F"/>
    <w:rsid w:val="00FD7545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9690DC"/>
  <w14:defaultImageDpi w14:val="300"/>
  <w15:docId w15:val="{B9505DFE-8A13-9040-A554-AA258517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0AF"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07C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5914"/>
    <w:pPr>
      <w:keepNext/>
      <w:keepLines/>
      <w:spacing w:before="280" w:after="8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3AD8"/>
    <w:pPr>
      <w:keepNext/>
      <w:keepLines/>
      <w:spacing w:before="200" w:after="4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95914"/>
    <w:pPr>
      <w:keepNext/>
      <w:keepLines/>
      <w:spacing w:before="200" w:after="4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E959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AD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AD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360EA7"/>
    <w:pPr>
      <w:tabs>
        <w:tab w:val="center" w:pos="4680"/>
        <w:tab w:val="right" w:pos="9360"/>
      </w:tabs>
      <w:spacing w:after="0" w:line="240" w:lineRule="auto"/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60EA7"/>
    <w:rPr>
      <w:rFonts w:ascii="Arial" w:hAnsi="Arial"/>
      <w:sz w:val="16"/>
    </w:rPr>
  </w:style>
  <w:style w:type="paragraph" w:styleId="NoSpacing">
    <w:name w:val="No Spacing"/>
    <w:uiPriority w:val="1"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707CC"/>
    <w:rPr>
      <w:rFonts w:asciiTheme="majorHAnsi" w:eastAsiaTheme="majorEastAsia" w:hAnsiTheme="majorHAnsi" w:cstheme="majorBidi"/>
      <w:b/>
      <w:bCs/>
      <w:color w:val="000000" w:themeColor="text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95914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3AD8"/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FD7545"/>
    <w:pPr>
      <w:spacing w:before="240" w:after="240" w:line="240" w:lineRule="auto"/>
      <w:contextualSpacing/>
    </w:pPr>
    <w:rPr>
      <w:rFonts w:asciiTheme="majorHAnsi" w:eastAsiaTheme="majorEastAsia" w:hAnsiTheme="majorHAnsi" w:cstheme="majorBidi"/>
      <w:b/>
      <w:color w:val="AD122A" w:themeColor="accent1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545"/>
    <w:rPr>
      <w:rFonts w:asciiTheme="majorHAnsi" w:eastAsiaTheme="majorEastAsia" w:hAnsiTheme="majorHAnsi" w:cstheme="majorBidi"/>
      <w:b/>
      <w:color w:val="AD122A" w:themeColor="accent1"/>
      <w:spacing w:val="5"/>
      <w:kern w:val="28"/>
      <w:sz w:val="4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914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95914"/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qFormat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E95914"/>
    <w:rPr>
      <w:rFonts w:asciiTheme="majorHAnsi" w:eastAsiaTheme="majorEastAsia" w:hAnsiTheme="majorHAnsi" w:cstheme="majorBidi"/>
      <w:b/>
      <w:bCs/>
      <w:i/>
      <w:iCs/>
      <w:color w:val="000000" w:themeColor="text1"/>
      <w:sz w:val="2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914"/>
    <w:rPr>
      <w:rFonts w:asciiTheme="majorHAnsi" w:eastAsiaTheme="majorEastAsia" w:hAnsiTheme="majorHAnsi" w:cstheme="majorBidi"/>
      <w:color w:val="000000" w:themeColor="text1"/>
      <w:sz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AD8"/>
    <w:rPr>
      <w:rFonts w:asciiTheme="majorHAnsi" w:eastAsiaTheme="majorEastAsia" w:hAnsiTheme="majorHAnsi" w:cstheme="majorBidi"/>
      <w:i/>
      <w:iCs/>
      <w:color w:val="000000" w:themeColor="text1"/>
      <w:sz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AD8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310AF"/>
    <w:pPr>
      <w:spacing w:line="240" w:lineRule="auto"/>
    </w:pPr>
    <w:rPr>
      <w:bCs/>
      <w:i/>
      <w:color w:val="000000" w:themeColor="tex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7A0B"/>
    <w:pPr>
      <w:pBdr>
        <w:top w:val="single" w:sz="4" w:space="1" w:color="AD122A" w:themeColor="accent1"/>
        <w:bottom w:val="single" w:sz="4" w:space="4" w:color="AD122A" w:themeColor="accent1"/>
      </w:pBdr>
      <w:spacing w:before="200" w:after="280"/>
      <w:ind w:left="936" w:right="936"/>
    </w:pPr>
    <w:rPr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A0B"/>
    <w:rPr>
      <w:rFonts w:ascii="Arial" w:hAnsi="Arial"/>
      <w:bCs/>
      <w:i/>
      <w:iCs/>
      <w:color w:val="000000" w:themeColor="text1"/>
      <w:sz w:val="2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D1197"/>
    <w:rPr>
      <w:b/>
      <w:bCs/>
      <w:i/>
      <w:iCs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187A0B"/>
    <w:rPr>
      <w:smallCaps/>
      <w:color w:val="000000" w:themeColor="text1"/>
      <w:u w:val="none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87A0B"/>
    <w:rPr>
      <w:b/>
      <w:bCs/>
      <w:smallCaps/>
      <w:color w:val="000000" w:themeColor="text1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810D1F" w:themeColor="accent1" w:themeShade="BF"/>
    </w:rPr>
    <w:tblPr>
      <w:tblStyleRowBandSize w:val="1"/>
      <w:tblStyleColBandSize w:val="1"/>
      <w:tblBorders>
        <w:top w:val="single" w:sz="8" w:space="0" w:color="AD122A" w:themeColor="accent1"/>
        <w:bottom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122A" w:themeColor="accent1"/>
          <w:left w:val="nil"/>
          <w:bottom w:val="single" w:sz="8" w:space="0" w:color="AD122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122A" w:themeColor="accent1"/>
          <w:left w:val="nil"/>
          <w:bottom w:val="single" w:sz="8" w:space="0" w:color="AD122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00464A" w:themeColor="accent2" w:themeShade="BF"/>
    </w:rPr>
    <w:tblPr>
      <w:tblStyleRowBandSize w:val="1"/>
      <w:tblStyleColBandSize w:val="1"/>
      <w:tblBorders>
        <w:top w:val="single" w:sz="8" w:space="0" w:color="005E63" w:themeColor="accent2"/>
        <w:bottom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E63" w:themeColor="accent2"/>
          <w:left w:val="nil"/>
          <w:bottom w:val="single" w:sz="8" w:space="0" w:color="005E6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E63" w:themeColor="accent2"/>
          <w:left w:val="nil"/>
          <w:bottom w:val="single" w:sz="8" w:space="0" w:color="005E6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00848A" w:themeColor="accent3" w:themeShade="BF"/>
    </w:rPr>
    <w:tblPr>
      <w:tblStyleRowBandSize w:val="1"/>
      <w:tblStyleColBandSize w:val="1"/>
      <w:tblBorders>
        <w:top w:val="single" w:sz="8" w:space="0" w:color="00B2B9" w:themeColor="accent3"/>
        <w:bottom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2B9" w:themeColor="accent3"/>
          <w:left w:val="nil"/>
          <w:bottom w:val="single" w:sz="8" w:space="0" w:color="00B2B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2B9" w:themeColor="accent3"/>
          <w:left w:val="nil"/>
          <w:bottom w:val="single" w:sz="8" w:space="0" w:color="00B2B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0D748E" w:themeColor="accent4" w:themeShade="BF"/>
    </w:rPr>
    <w:tblPr>
      <w:tblStyleRowBandSize w:val="1"/>
      <w:tblStyleColBandSize w:val="1"/>
      <w:tblBorders>
        <w:top w:val="single" w:sz="8" w:space="0" w:color="129DBF" w:themeColor="accent4"/>
        <w:bottom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DBF" w:themeColor="accent4"/>
          <w:left w:val="nil"/>
          <w:bottom w:val="single" w:sz="8" w:space="0" w:color="129DB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DBF" w:themeColor="accent4"/>
          <w:left w:val="nil"/>
          <w:bottom w:val="single" w:sz="8" w:space="0" w:color="129DB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C2480B" w:themeColor="accent5" w:themeShade="BF"/>
    </w:rPr>
    <w:tblPr>
      <w:tblStyleRowBandSize w:val="1"/>
      <w:tblStyleColBandSize w:val="1"/>
      <w:tblBorders>
        <w:top w:val="single" w:sz="8" w:space="0" w:color="F26721" w:themeColor="accent5"/>
        <w:bottom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6721" w:themeColor="accent5"/>
          <w:left w:val="nil"/>
          <w:bottom w:val="single" w:sz="8" w:space="0" w:color="F2672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6721" w:themeColor="accent5"/>
          <w:left w:val="nil"/>
          <w:bottom w:val="single" w:sz="8" w:space="0" w:color="F2672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C98D02" w:themeColor="accent6" w:themeShade="BF"/>
    </w:rPr>
    <w:tblPr>
      <w:tblStyleRowBandSize w:val="1"/>
      <w:tblStyleColBandSize w:val="1"/>
      <w:tblBorders>
        <w:top w:val="single" w:sz="8" w:space="0" w:color="FCB614" w:themeColor="accent6"/>
        <w:bottom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B614" w:themeColor="accent6"/>
          <w:left w:val="nil"/>
          <w:bottom w:val="single" w:sz="8" w:space="0" w:color="FCB61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B614" w:themeColor="accent6"/>
          <w:left w:val="nil"/>
          <w:bottom w:val="single" w:sz="8" w:space="0" w:color="FCB61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band1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band1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band1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band1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band1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band1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  <w:insideH w:val="single" w:sz="8" w:space="0" w:color="AD122A" w:themeColor="accent1"/>
        <w:insideV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18" w:space="0" w:color="AD122A" w:themeColor="accent1"/>
          <w:right w:val="single" w:sz="8" w:space="0" w:color="AD122A" w:themeColor="accent1"/>
          <w:insideH w:val="nil"/>
          <w:insideV w:val="single" w:sz="8" w:space="0" w:color="AD122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H w:val="nil"/>
          <w:insideV w:val="single" w:sz="8" w:space="0" w:color="AD122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band1Vert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  <w:shd w:val="clear" w:color="auto" w:fill="F7B7C1" w:themeFill="accent1" w:themeFillTint="3F"/>
      </w:tcPr>
    </w:tblStylePr>
    <w:tblStylePr w:type="band1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V w:val="single" w:sz="8" w:space="0" w:color="AD122A" w:themeColor="accent1"/>
        </w:tcBorders>
        <w:shd w:val="clear" w:color="auto" w:fill="F7B7C1" w:themeFill="accent1" w:themeFillTint="3F"/>
      </w:tcPr>
    </w:tblStylePr>
    <w:tblStylePr w:type="band2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V w:val="single" w:sz="8" w:space="0" w:color="AD122A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  <w:insideH w:val="single" w:sz="8" w:space="0" w:color="005E63" w:themeColor="accent2"/>
        <w:insideV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18" w:space="0" w:color="005E63" w:themeColor="accent2"/>
          <w:right w:val="single" w:sz="8" w:space="0" w:color="005E63" w:themeColor="accent2"/>
          <w:insideH w:val="nil"/>
          <w:insideV w:val="single" w:sz="8" w:space="0" w:color="005E6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H w:val="nil"/>
          <w:insideV w:val="single" w:sz="8" w:space="0" w:color="005E6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band1Vert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  <w:shd w:val="clear" w:color="auto" w:fill="99F9FF" w:themeFill="accent2" w:themeFillTint="3F"/>
      </w:tcPr>
    </w:tblStylePr>
    <w:tblStylePr w:type="band1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V w:val="single" w:sz="8" w:space="0" w:color="005E63" w:themeColor="accent2"/>
        </w:tcBorders>
        <w:shd w:val="clear" w:color="auto" w:fill="99F9FF" w:themeFill="accent2" w:themeFillTint="3F"/>
      </w:tcPr>
    </w:tblStylePr>
    <w:tblStylePr w:type="band2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V w:val="single" w:sz="8" w:space="0" w:color="005E63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  <w:insideH w:val="single" w:sz="8" w:space="0" w:color="00B2B9" w:themeColor="accent3"/>
        <w:insideV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18" w:space="0" w:color="00B2B9" w:themeColor="accent3"/>
          <w:right w:val="single" w:sz="8" w:space="0" w:color="00B2B9" w:themeColor="accent3"/>
          <w:insideH w:val="nil"/>
          <w:insideV w:val="single" w:sz="8" w:space="0" w:color="00B2B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H w:val="nil"/>
          <w:insideV w:val="single" w:sz="8" w:space="0" w:color="00B2B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band1Vert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  <w:shd w:val="clear" w:color="auto" w:fill="AEFBFF" w:themeFill="accent3" w:themeFillTint="3F"/>
      </w:tcPr>
    </w:tblStylePr>
    <w:tblStylePr w:type="band1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V w:val="single" w:sz="8" w:space="0" w:color="00B2B9" w:themeColor="accent3"/>
        </w:tcBorders>
        <w:shd w:val="clear" w:color="auto" w:fill="AEFBFF" w:themeFill="accent3" w:themeFillTint="3F"/>
      </w:tcPr>
    </w:tblStylePr>
    <w:tblStylePr w:type="band2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V w:val="single" w:sz="8" w:space="0" w:color="00B2B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  <w:insideH w:val="single" w:sz="8" w:space="0" w:color="129DBF" w:themeColor="accent4"/>
        <w:insideV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18" w:space="0" w:color="129DBF" w:themeColor="accent4"/>
          <w:right w:val="single" w:sz="8" w:space="0" w:color="129DBF" w:themeColor="accent4"/>
          <w:insideH w:val="nil"/>
          <w:insideV w:val="single" w:sz="8" w:space="0" w:color="129DB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H w:val="nil"/>
          <w:insideV w:val="single" w:sz="8" w:space="0" w:color="129DB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band1Vert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  <w:shd w:val="clear" w:color="auto" w:fill="BAECF8" w:themeFill="accent4" w:themeFillTint="3F"/>
      </w:tcPr>
    </w:tblStylePr>
    <w:tblStylePr w:type="band1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V w:val="single" w:sz="8" w:space="0" w:color="129DBF" w:themeColor="accent4"/>
        </w:tcBorders>
        <w:shd w:val="clear" w:color="auto" w:fill="BAECF8" w:themeFill="accent4" w:themeFillTint="3F"/>
      </w:tcPr>
    </w:tblStylePr>
    <w:tblStylePr w:type="band2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V w:val="single" w:sz="8" w:space="0" w:color="129DB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  <w:insideH w:val="single" w:sz="8" w:space="0" w:color="F26721" w:themeColor="accent5"/>
        <w:insideV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18" w:space="0" w:color="F26721" w:themeColor="accent5"/>
          <w:right w:val="single" w:sz="8" w:space="0" w:color="F26721" w:themeColor="accent5"/>
          <w:insideH w:val="nil"/>
          <w:insideV w:val="single" w:sz="8" w:space="0" w:color="F2672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H w:val="nil"/>
          <w:insideV w:val="single" w:sz="8" w:space="0" w:color="F2672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band1Vert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  <w:shd w:val="clear" w:color="auto" w:fill="FBD9C7" w:themeFill="accent5" w:themeFillTint="3F"/>
      </w:tcPr>
    </w:tblStylePr>
    <w:tblStylePr w:type="band1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V w:val="single" w:sz="8" w:space="0" w:color="F26721" w:themeColor="accent5"/>
        </w:tcBorders>
        <w:shd w:val="clear" w:color="auto" w:fill="FBD9C7" w:themeFill="accent5" w:themeFillTint="3F"/>
      </w:tcPr>
    </w:tblStylePr>
    <w:tblStylePr w:type="band2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V w:val="single" w:sz="8" w:space="0" w:color="F26721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  <w:insideH w:val="single" w:sz="8" w:space="0" w:color="FCB614" w:themeColor="accent6"/>
        <w:insideV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18" w:space="0" w:color="FCB614" w:themeColor="accent6"/>
          <w:right w:val="single" w:sz="8" w:space="0" w:color="FCB614" w:themeColor="accent6"/>
          <w:insideH w:val="nil"/>
          <w:insideV w:val="single" w:sz="8" w:space="0" w:color="FCB61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H w:val="nil"/>
          <w:insideV w:val="single" w:sz="8" w:space="0" w:color="FCB61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band1Vert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  <w:shd w:val="clear" w:color="auto" w:fill="FEECC4" w:themeFill="accent6" w:themeFillTint="3F"/>
      </w:tcPr>
    </w:tblStylePr>
    <w:tblStylePr w:type="band1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V w:val="single" w:sz="8" w:space="0" w:color="FCB614" w:themeColor="accent6"/>
        </w:tcBorders>
        <w:shd w:val="clear" w:color="auto" w:fill="FEECC4" w:themeFill="accent6" w:themeFillTint="3F"/>
      </w:tcPr>
    </w:tblStylePr>
    <w:tblStylePr w:type="band2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V w:val="single" w:sz="8" w:space="0" w:color="FCB614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82644" w:themeColor="accent1" w:themeTint="BF"/>
        <w:left w:val="single" w:sz="8" w:space="0" w:color="E82644" w:themeColor="accent1" w:themeTint="BF"/>
        <w:bottom w:val="single" w:sz="8" w:space="0" w:color="E82644" w:themeColor="accent1" w:themeTint="BF"/>
        <w:right w:val="single" w:sz="8" w:space="0" w:color="E82644" w:themeColor="accent1" w:themeTint="BF"/>
        <w:insideH w:val="single" w:sz="8" w:space="0" w:color="E8264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82644" w:themeColor="accent1" w:themeTint="BF"/>
          <w:left w:val="single" w:sz="8" w:space="0" w:color="E82644" w:themeColor="accent1" w:themeTint="BF"/>
          <w:bottom w:val="single" w:sz="8" w:space="0" w:color="E82644" w:themeColor="accent1" w:themeTint="BF"/>
          <w:right w:val="single" w:sz="8" w:space="0" w:color="E82644" w:themeColor="accent1" w:themeTint="BF"/>
          <w:insideH w:val="nil"/>
          <w:insideV w:val="nil"/>
        </w:tcBorders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2644" w:themeColor="accent1" w:themeTint="BF"/>
          <w:left w:val="single" w:sz="8" w:space="0" w:color="E82644" w:themeColor="accent1" w:themeTint="BF"/>
          <w:bottom w:val="single" w:sz="8" w:space="0" w:color="E82644" w:themeColor="accent1" w:themeTint="BF"/>
          <w:right w:val="single" w:sz="8" w:space="0" w:color="E8264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7C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B7C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FCA" w:themeColor="accent2" w:themeTint="BF"/>
        <w:left w:val="single" w:sz="8" w:space="0" w:color="00BFCA" w:themeColor="accent2" w:themeTint="BF"/>
        <w:bottom w:val="single" w:sz="8" w:space="0" w:color="00BFCA" w:themeColor="accent2" w:themeTint="BF"/>
        <w:right w:val="single" w:sz="8" w:space="0" w:color="00BFCA" w:themeColor="accent2" w:themeTint="BF"/>
        <w:insideH w:val="single" w:sz="8" w:space="0" w:color="00BFC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FCA" w:themeColor="accent2" w:themeTint="BF"/>
          <w:left w:val="single" w:sz="8" w:space="0" w:color="00BFCA" w:themeColor="accent2" w:themeTint="BF"/>
          <w:bottom w:val="single" w:sz="8" w:space="0" w:color="00BFCA" w:themeColor="accent2" w:themeTint="BF"/>
          <w:right w:val="single" w:sz="8" w:space="0" w:color="00BFCA" w:themeColor="accent2" w:themeTint="BF"/>
          <w:insideH w:val="nil"/>
          <w:insideV w:val="nil"/>
        </w:tcBorders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FCA" w:themeColor="accent2" w:themeTint="BF"/>
          <w:left w:val="single" w:sz="8" w:space="0" w:color="00BFCA" w:themeColor="accent2" w:themeTint="BF"/>
          <w:bottom w:val="single" w:sz="8" w:space="0" w:color="00BFCA" w:themeColor="accent2" w:themeTint="BF"/>
          <w:right w:val="single" w:sz="8" w:space="0" w:color="00BFC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F9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9F9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BF5FF" w:themeColor="accent3" w:themeTint="BF"/>
        <w:left w:val="single" w:sz="8" w:space="0" w:color="0BF5FF" w:themeColor="accent3" w:themeTint="BF"/>
        <w:bottom w:val="single" w:sz="8" w:space="0" w:color="0BF5FF" w:themeColor="accent3" w:themeTint="BF"/>
        <w:right w:val="single" w:sz="8" w:space="0" w:color="0BF5FF" w:themeColor="accent3" w:themeTint="BF"/>
        <w:insideH w:val="single" w:sz="8" w:space="0" w:color="0BF5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BF5FF" w:themeColor="accent3" w:themeTint="BF"/>
          <w:left w:val="single" w:sz="8" w:space="0" w:color="0BF5FF" w:themeColor="accent3" w:themeTint="BF"/>
          <w:bottom w:val="single" w:sz="8" w:space="0" w:color="0BF5FF" w:themeColor="accent3" w:themeTint="BF"/>
          <w:right w:val="single" w:sz="8" w:space="0" w:color="0BF5FF" w:themeColor="accent3" w:themeTint="BF"/>
          <w:insideH w:val="nil"/>
          <w:insideV w:val="nil"/>
        </w:tcBorders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F5FF" w:themeColor="accent3" w:themeTint="BF"/>
          <w:left w:val="single" w:sz="8" w:space="0" w:color="0BF5FF" w:themeColor="accent3" w:themeTint="BF"/>
          <w:bottom w:val="single" w:sz="8" w:space="0" w:color="0BF5FF" w:themeColor="accent3" w:themeTint="BF"/>
          <w:right w:val="single" w:sz="8" w:space="0" w:color="0BF5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F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EF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30C6EB" w:themeColor="accent4" w:themeTint="BF"/>
        <w:left w:val="single" w:sz="8" w:space="0" w:color="30C6EB" w:themeColor="accent4" w:themeTint="BF"/>
        <w:bottom w:val="single" w:sz="8" w:space="0" w:color="30C6EB" w:themeColor="accent4" w:themeTint="BF"/>
        <w:right w:val="single" w:sz="8" w:space="0" w:color="30C6EB" w:themeColor="accent4" w:themeTint="BF"/>
        <w:insideH w:val="single" w:sz="8" w:space="0" w:color="30C6EB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C6EB" w:themeColor="accent4" w:themeTint="BF"/>
          <w:left w:val="single" w:sz="8" w:space="0" w:color="30C6EB" w:themeColor="accent4" w:themeTint="BF"/>
          <w:bottom w:val="single" w:sz="8" w:space="0" w:color="30C6EB" w:themeColor="accent4" w:themeTint="BF"/>
          <w:right w:val="single" w:sz="8" w:space="0" w:color="30C6EB" w:themeColor="accent4" w:themeTint="BF"/>
          <w:insideH w:val="nil"/>
          <w:insideV w:val="nil"/>
        </w:tcBorders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C6EB" w:themeColor="accent4" w:themeTint="BF"/>
          <w:left w:val="single" w:sz="8" w:space="0" w:color="30C6EB" w:themeColor="accent4" w:themeTint="BF"/>
          <w:bottom w:val="single" w:sz="8" w:space="0" w:color="30C6EB" w:themeColor="accent4" w:themeTint="BF"/>
          <w:right w:val="single" w:sz="8" w:space="0" w:color="30C6E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CF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CF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58C58" w:themeColor="accent5" w:themeTint="BF"/>
        <w:left w:val="single" w:sz="8" w:space="0" w:color="F58C58" w:themeColor="accent5" w:themeTint="BF"/>
        <w:bottom w:val="single" w:sz="8" w:space="0" w:color="F58C58" w:themeColor="accent5" w:themeTint="BF"/>
        <w:right w:val="single" w:sz="8" w:space="0" w:color="F58C58" w:themeColor="accent5" w:themeTint="BF"/>
        <w:insideH w:val="single" w:sz="8" w:space="0" w:color="F58C5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8C58" w:themeColor="accent5" w:themeTint="BF"/>
          <w:left w:val="single" w:sz="8" w:space="0" w:color="F58C58" w:themeColor="accent5" w:themeTint="BF"/>
          <w:bottom w:val="single" w:sz="8" w:space="0" w:color="F58C58" w:themeColor="accent5" w:themeTint="BF"/>
          <w:right w:val="single" w:sz="8" w:space="0" w:color="F58C58" w:themeColor="accent5" w:themeTint="BF"/>
          <w:insideH w:val="nil"/>
          <w:insideV w:val="nil"/>
        </w:tcBorders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8C58" w:themeColor="accent5" w:themeTint="BF"/>
          <w:left w:val="single" w:sz="8" w:space="0" w:color="F58C58" w:themeColor="accent5" w:themeTint="BF"/>
          <w:bottom w:val="single" w:sz="8" w:space="0" w:color="F58C58" w:themeColor="accent5" w:themeTint="BF"/>
          <w:right w:val="single" w:sz="8" w:space="0" w:color="F58C5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9C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9C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C84E" w:themeColor="accent6" w:themeTint="BF"/>
        <w:left w:val="single" w:sz="8" w:space="0" w:color="FCC84E" w:themeColor="accent6" w:themeTint="BF"/>
        <w:bottom w:val="single" w:sz="8" w:space="0" w:color="FCC84E" w:themeColor="accent6" w:themeTint="BF"/>
        <w:right w:val="single" w:sz="8" w:space="0" w:color="FCC84E" w:themeColor="accent6" w:themeTint="BF"/>
        <w:insideH w:val="single" w:sz="8" w:space="0" w:color="FCC84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C84E" w:themeColor="accent6" w:themeTint="BF"/>
          <w:left w:val="single" w:sz="8" w:space="0" w:color="FCC84E" w:themeColor="accent6" w:themeTint="BF"/>
          <w:bottom w:val="single" w:sz="8" w:space="0" w:color="FCC84E" w:themeColor="accent6" w:themeTint="BF"/>
          <w:right w:val="single" w:sz="8" w:space="0" w:color="FCC84E" w:themeColor="accent6" w:themeTint="BF"/>
          <w:insideH w:val="nil"/>
          <w:insideV w:val="nil"/>
        </w:tcBorders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C84E" w:themeColor="accent6" w:themeTint="BF"/>
          <w:left w:val="single" w:sz="8" w:space="0" w:color="FCC84E" w:themeColor="accent6" w:themeTint="BF"/>
          <w:bottom w:val="single" w:sz="8" w:space="0" w:color="FCC84E" w:themeColor="accent6" w:themeTint="BF"/>
          <w:right w:val="single" w:sz="8" w:space="0" w:color="FCC84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CC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CC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D122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D122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E6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E6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2B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2B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29DB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29DB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672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672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B6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CB61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bottom w:val="single" w:sz="8" w:space="0" w:color="AD122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D122A" w:themeColor="accent1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AD122A" w:themeColor="accent1"/>
          <w:bottom w:val="single" w:sz="8" w:space="0" w:color="AD122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D122A" w:themeColor="accent1"/>
          <w:bottom w:val="single" w:sz="8" w:space="0" w:color="AD122A" w:themeColor="accent1"/>
        </w:tcBorders>
      </w:tcPr>
    </w:tblStylePr>
    <w:tblStylePr w:type="band1Vert">
      <w:tblPr/>
      <w:tcPr>
        <w:shd w:val="clear" w:color="auto" w:fill="F7B7C1" w:themeFill="accent1" w:themeFillTint="3F"/>
      </w:tcPr>
    </w:tblStylePr>
    <w:tblStylePr w:type="band1Horz">
      <w:tblPr/>
      <w:tcPr>
        <w:shd w:val="clear" w:color="auto" w:fill="F7B7C1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bottom w:val="single" w:sz="8" w:space="0" w:color="005E6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E63" w:themeColor="accent2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5E63" w:themeColor="accent2"/>
          <w:bottom w:val="single" w:sz="8" w:space="0" w:color="005E6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E63" w:themeColor="accent2"/>
          <w:bottom w:val="single" w:sz="8" w:space="0" w:color="005E63" w:themeColor="accent2"/>
        </w:tcBorders>
      </w:tcPr>
    </w:tblStylePr>
    <w:tblStylePr w:type="band1Vert">
      <w:tblPr/>
      <w:tcPr>
        <w:shd w:val="clear" w:color="auto" w:fill="99F9FF" w:themeFill="accent2" w:themeFillTint="3F"/>
      </w:tcPr>
    </w:tblStylePr>
    <w:tblStylePr w:type="band1Horz">
      <w:tblPr/>
      <w:tcPr>
        <w:shd w:val="clear" w:color="auto" w:fill="99F9FF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bottom w:val="single" w:sz="8" w:space="0" w:color="00B2B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2B9" w:themeColor="accent3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B2B9" w:themeColor="accent3"/>
          <w:bottom w:val="single" w:sz="8" w:space="0" w:color="00B2B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2B9" w:themeColor="accent3"/>
          <w:bottom w:val="single" w:sz="8" w:space="0" w:color="00B2B9" w:themeColor="accent3"/>
        </w:tcBorders>
      </w:tcPr>
    </w:tblStylePr>
    <w:tblStylePr w:type="band1Vert">
      <w:tblPr/>
      <w:tcPr>
        <w:shd w:val="clear" w:color="auto" w:fill="AEFBFF" w:themeFill="accent3" w:themeFillTint="3F"/>
      </w:tcPr>
    </w:tblStylePr>
    <w:tblStylePr w:type="band1Horz">
      <w:tblPr/>
      <w:tcPr>
        <w:shd w:val="clear" w:color="auto" w:fill="AEFBFF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bottom w:val="single" w:sz="8" w:space="0" w:color="129DB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29DBF" w:themeColor="accent4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129DBF" w:themeColor="accent4"/>
          <w:bottom w:val="single" w:sz="8" w:space="0" w:color="129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29DBF" w:themeColor="accent4"/>
          <w:bottom w:val="single" w:sz="8" w:space="0" w:color="129DBF" w:themeColor="accent4"/>
        </w:tcBorders>
      </w:tcPr>
    </w:tblStylePr>
    <w:tblStylePr w:type="band1Vert">
      <w:tblPr/>
      <w:tcPr>
        <w:shd w:val="clear" w:color="auto" w:fill="BAECF8" w:themeFill="accent4" w:themeFillTint="3F"/>
      </w:tcPr>
    </w:tblStylePr>
    <w:tblStylePr w:type="band1Horz">
      <w:tblPr/>
      <w:tcPr>
        <w:shd w:val="clear" w:color="auto" w:fill="BAECF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bottom w:val="single" w:sz="8" w:space="0" w:color="F2672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6721" w:themeColor="accent5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F26721" w:themeColor="accent5"/>
          <w:bottom w:val="single" w:sz="8" w:space="0" w:color="F267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6721" w:themeColor="accent5"/>
          <w:bottom w:val="single" w:sz="8" w:space="0" w:color="F26721" w:themeColor="accent5"/>
        </w:tcBorders>
      </w:tcPr>
    </w:tblStylePr>
    <w:tblStylePr w:type="band1Vert">
      <w:tblPr/>
      <w:tcPr>
        <w:shd w:val="clear" w:color="auto" w:fill="FBD9C7" w:themeFill="accent5" w:themeFillTint="3F"/>
      </w:tcPr>
    </w:tblStylePr>
    <w:tblStylePr w:type="band1Horz">
      <w:tblPr/>
      <w:tcPr>
        <w:shd w:val="clear" w:color="auto" w:fill="FBD9C7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bottom w:val="single" w:sz="8" w:space="0" w:color="FCB61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CB614" w:themeColor="accent6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FCB614" w:themeColor="accent6"/>
          <w:bottom w:val="single" w:sz="8" w:space="0" w:color="FCB61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CB614" w:themeColor="accent6"/>
          <w:bottom w:val="single" w:sz="8" w:space="0" w:color="FCB614" w:themeColor="accent6"/>
        </w:tcBorders>
      </w:tcPr>
    </w:tblStylePr>
    <w:tblStylePr w:type="band1Vert">
      <w:tblPr/>
      <w:tcPr>
        <w:shd w:val="clear" w:color="auto" w:fill="FEECC4" w:themeFill="accent6" w:themeFillTint="3F"/>
      </w:tcPr>
    </w:tblStylePr>
    <w:tblStylePr w:type="band1Horz">
      <w:tblPr/>
      <w:tcPr>
        <w:shd w:val="clear" w:color="auto" w:fill="FEECC4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D122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D122A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D122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D122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B7C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E6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E6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E6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9F9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2B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B2B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2B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2B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29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29DB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29DB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29DB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CF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67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26721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672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672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9C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CB61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CB614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CB61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CB61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CC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82644" w:themeColor="accent1" w:themeTint="BF"/>
        <w:left w:val="single" w:sz="8" w:space="0" w:color="E82644" w:themeColor="accent1" w:themeTint="BF"/>
        <w:bottom w:val="single" w:sz="8" w:space="0" w:color="E82644" w:themeColor="accent1" w:themeTint="BF"/>
        <w:right w:val="single" w:sz="8" w:space="0" w:color="E82644" w:themeColor="accent1" w:themeTint="BF"/>
        <w:insideH w:val="single" w:sz="8" w:space="0" w:color="E82644" w:themeColor="accent1" w:themeTint="BF"/>
        <w:insideV w:val="single" w:sz="8" w:space="0" w:color="E82644" w:themeColor="accent1" w:themeTint="BF"/>
      </w:tblBorders>
    </w:tblPr>
    <w:tcPr>
      <w:shd w:val="clear" w:color="auto" w:fill="F7B7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8264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shd w:val="clear" w:color="auto" w:fill="F06F82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FCA" w:themeColor="accent2" w:themeTint="BF"/>
        <w:left w:val="single" w:sz="8" w:space="0" w:color="00BFCA" w:themeColor="accent2" w:themeTint="BF"/>
        <w:bottom w:val="single" w:sz="8" w:space="0" w:color="00BFCA" w:themeColor="accent2" w:themeTint="BF"/>
        <w:right w:val="single" w:sz="8" w:space="0" w:color="00BFCA" w:themeColor="accent2" w:themeTint="BF"/>
        <w:insideH w:val="single" w:sz="8" w:space="0" w:color="00BFCA" w:themeColor="accent2" w:themeTint="BF"/>
        <w:insideV w:val="single" w:sz="8" w:space="0" w:color="00BFCA" w:themeColor="accent2" w:themeTint="BF"/>
      </w:tblBorders>
    </w:tblPr>
    <w:tcPr>
      <w:shd w:val="clear" w:color="auto" w:fill="99F9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FC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shd w:val="clear" w:color="auto" w:fill="32F4FF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BF5FF" w:themeColor="accent3" w:themeTint="BF"/>
        <w:left w:val="single" w:sz="8" w:space="0" w:color="0BF5FF" w:themeColor="accent3" w:themeTint="BF"/>
        <w:bottom w:val="single" w:sz="8" w:space="0" w:color="0BF5FF" w:themeColor="accent3" w:themeTint="BF"/>
        <w:right w:val="single" w:sz="8" w:space="0" w:color="0BF5FF" w:themeColor="accent3" w:themeTint="BF"/>
        <w:insideH w:val="single" w:sz="8" w:space="0" w:color="0BF5FF" w:themeColor="accent3" w:themeTint="BF"/>
        <w:insideV w:val="single" w:sz="8" w:space="0" w:color="0BF5FF" w:themeColor="accent3" w:themeTint="BF"/>
      </w:tblBorders>
    </w:tblPr>
    <w:tcPr>
      <w:shd w:val="clear" w:color="auto" w:fill="AEF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BF5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30C6EB" w:themeColor="accent4" w:themeTint="BF"/>
        <w:left w:val="single" w:sz="8" w:space="0" w:color="30C6EB" w:themeColor="accent4" w:themeTint="BF"/>
        <w:bottom w:val="single" w:sz="8" w:space="0" w:color="30C6EB" w:themeColor="accent4" w:themeTint="BF"/>
        <w:right w:val="single" w:sz="8" w:space="0" w:color="30C6EB" w:themeColor="accent4" w:themeTint="BF"/>
        <w:insideH w:val="single" w:sz="8" w:space="0" w:color="30C6EB" w:themeColor="accent4" w:themeTint="BF"/>
        <w:insideV w:val="single" w:sz="8" w:space="0" w:color="30C6EB" w:themeColor="accent4" w:themeTint="BF"/>
      </w:tblBorders>
    </w:tblPr>
    <w:tcPr>
      <w:shd w:val="clear" w:color="auto" w:fill="BAECF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C6E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shd w:val="clear" w:color="auto" w:fill="75D9F2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58C58" w:themeColor="accent5" w:themeTint="BF"/>
        <w:left w:val="single" w:sz="8" w:space="0" w:color="F58C58" w:themeColor="accent5" w:themeTint="BF"/>
        <w:bottom w:val="single" w:sz="8" w:space="0" w:color="F58C58" w:themeColor="accent5" w:themeTint="BF"/>
        <w:right w:val="single" w:sz="8" w:space="0" w:color="F58C58" w:themeColor="accent5" w:themeTint="BF"/>
        <w:insideH w:val="single" w:sz="8" w:space="0" w:color="F58C58" w:themeColor="accent5" w:themeTint="BF"/>
        <w:insideV w:val="single" w:sz="8" w:space="0" w:color="F58C58" w:themeColor="accent5" w:themeTint="BF"/>
      </w:tblBorders>
    </w:tblPr>
    <w:tcPr>
      <w:shd w:val="clear" w:color="auto" w:fill="FBD9C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8C5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shd w:val="clear" w:color="auto" w:fill="F8B290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C84E" w:themeColor="accent6" w:themeTint="BF"/>
        <w:left w:val="single" w:sz="8" w:space="0" w:color="FCC84E" w:themeColor="accent6" w:themeTint="BF"/>
        <w:bottom w:val="single" w:sz="8" w:space="0" w:color="FCC84E" w:themeColor="accent6" w:themeTint="BF"/>
        <w:right w:val="single" w:sz="8" w:space="0" w:color="FCC84E" w:themeColor="accent6" w:themeTint="BF"/>
        <w:insideH w:val="single" w:sz="8" w:space="0" w:color="FCC84E" w:themeColor="accent6" w:themeTint="BF"/>
        <w:insideV w:val="single" w:sz="8" w:space="0" w:color="FCC84E" w:themeColor="accent6" w:themeTint="BF"/>
      </w:tblBorders>
    </w:tblPr>
    <w:tcPr>
      <w:shd w:val="clear" w:color="auto" w:fill="FEECC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C84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shd w:val="clear" w:color="auto" w:fill="FDDA89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  <w:insideH w:val="single" w:sz="8" w:space="0" w:color="AD122A" w:themeColor="accent1"/>
        <w:insideV w:val="single" w:sz="8" w:space="0" w:color="AD122A" w:themeColor="accent1"/>
      </w:tblBorders>
    </w:tblPr>
    <w:tcPr>
      <w:shd w:val="clear" w:color="auto" w:fill="F7B7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5CC" w:themeFill="accent1" w:themeFillTint="33"/>
      </w:tc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tcBorders>
          <w:insideH w:val="single" w:sz="6" w:space="0" w:color="AD122A" w:themeColor="accent1"/>
          <w:insideV w:val="single" w:sz="6" w:space="0" w:color="AD122A" w:themeColor="accent1"/>
        </w:tcBorders>
        <w:shd w:val="clear" w:color="auto" w:fill="F06F8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  <w:insideH w:val="single" w:sz="8" w:space="0" w:color="005E63" w:themeColor="accent2"/>
        <w:insideV w:val="single" w:sz="8" w:space="0" w:color="005E63" w:themeColor="accent2"/>
      </w:tblBorders>
    </w:tblPr>
    <w:tcPr>
      <w:shd w:val="clear" w:color="auto" w:fill="99F9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6FC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FAFF" w:themeFill="accent2" w:themeFillTint="33"/>
      </w:tc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tcBorders>
          <w:insideH w:val="single" w:sz="6" w:space="0" w:color="005E63" w:themeColor="accent2"/>
          <w:insideV w:val="single" w:sz="6" w:space="0" w:color="005E63" w:themeColor="accent2"/>
        </w:tcBorders>
        <w:shd w:val="clear" w:color="auto" w:fill="32F4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  <w:insideH w:val="single" w:sz="8" w:space="0" w:color="00B2B9" w:themeColor="accent3"/>
        <w:insideV w:val="single" w:sz="8" w:space="0" w:color="00B2B9" w:themeColor="accent3"/>
      </w:tblBorders>
    </w:tblPr>
    <w:tcPr>
      <w:shd w:val="clear" w:color="auto" w:fill="AEF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FFD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CFF" w:themeFill="accent3" w:themeFillTint="33"/>
      </w:tc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tcBorders>
          <w:insideH w:val="single" w:sz="6" w:space="0" w:color="00B2B9" w:themeColor="accent3"/>
          <w:insideV w:val="single" w:sz="6" w:space="0" w:color="00B2B9" w:themeColor="accent3"/>
        </w:tcBorders>
        <w:shd w:val="clear" w:color="auto" w:fill="5DF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  <w:insideH w:val="single" w:sz="8" w:space="0" w:color="129DBF" w:themeColor="accent4"/>
        <w:insideV w:val="single" w:sz="8" w:space="0" w:color="129DBF" w:themeColor="accent4"/>
      </w:tblBorders>
    </w:tblPr>
    <w:tcPr>
      <w:shd w:val="clear" w:color="auto" w:fill="BAECF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7FC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FF9" w:themeFill="accent4" w:themeFillTint="33"/>
      </w:tc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tcBorders>
          <w:insideH w:val="single" w:sz="6" w:space="0" w:color="129DBF" w:themeColor="accent4"/>
          <w:insideV w:val="single" w:sz="6" w:space="0" w:color="129DBF" w:themeColor="accent4"/>
        </w:tcBorders>
        <w:shd w:val="clear" w:color="auto" w:fill="75D9F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  <w:insideH w:val="single" w:sz="8" w:space="0" w:color="F26721" w:themeColor="accent5"/>
        <w:insideV w:val="single" w:sz="8" w:space="0" w:color="F26721" w:themeColor="accent5"/>
      </w:tblBorders>
    </w:tblPr>
    <w:tcPr>
      <w:shd w:val="clear" w:color="auto" w:fill="FBD9C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0D2" w:themeFill="accent5" w:themeFillTint="33"/>
      </w:tc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tcBorders>
          <w:insideH w:val="single" w:sz="6" w:space="0" w:color="F26721" w:themeColor="accent5"/>
          <w:insideV w:val="single" w:sz="6" w:space="0" w:color="F26721" w:themeColor="accent5"/>
        </w:tcBorders>
        <w:shd w:val="clear" w:color="auto" w:fill="F8B29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  <w:insideH w:val="single" w:sz="8" w:space="0" w:color="FCB614" w:themeColor="accent6"/>
        <w:insideV w:val="single" w:sz="8" w:space="0" w:color="FCB614" w:themeColor="accent6"/>
      </w:tblBorders>
    </w:tblPr>
    <w:tcPr>
      <w:shd w:val="clear" w:color="auto" w:fill="FEECC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7E7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0CF" w:themeFill="accent6" w:themeFillTint="33"/>
      </w:tc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tcBorders>
          <w:insideH w:val="single" w:sz="6" w:space="0" w:color="FCB614" w:themeColor="accent6"/>
          <w:insideV w:val="single" w:sz="6" w:space="0" w:color="FCB614" w:themeColor="accent6"/>
        </w:tcBorders>
        <w:shd w:val="clear" w:color="auto" w:fill="FDDA8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B7C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D122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D122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D122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D122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6F8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6F82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9F9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E6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E6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E6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E6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2F4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2F4FF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EF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2B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2B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2B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2B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DF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DF8FF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CF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29DB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29DB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29DB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29DB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D9F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D9F2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9C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672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672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672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672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B29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B290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CC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B61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B61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CB61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CB61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DA8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DA89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D122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6091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10D1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5E6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E3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64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B2B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85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48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29DB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94D5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D748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2672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1300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2480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CB61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55D0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8D0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AD122A" w:themeColor="accent1"/>
        <w:bottom w:val="single" w:sz="4" w:space="0" w:color="AD122A" w:themeColor="accent1"/>
        <w:right w:val="single" w:sz="4" w:space="0" w:color="AD122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70A1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70A19" w:themeColor="accent1" w:themeShade="99"/>
          <w:insideV w:val="nil"/>
        </w:tcBorders>
        <w:shd w:val="clear" w:color="auto" w:fill="670A1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A19" w:themeFill="accent1" w:themeFillShade="99"/>
      </w:tcPr>
    </w:tblStylePr>
    <w:tblStylePr w:type="band1Vert">
      <w:tblPr/>
      <w:tcPr>
        <w:shd w:val="clear" w:color="auto" w:fill="F38B9B" w:themeFill="accent1" w:themeFillTint="66"/>
      </w:tcPr>
    </w:tblStylePr>
    <w:tblStylePr w:type="band1Horz">
      <w:tblPr/>
      <w:tcPr>
        <w:shd w:val="clear" w:color="auto" w:fill="F06F8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005E63" w:themeColor="accent2"/>
        <w:bottom w:val="single" w:sz="4" w:space="0" w:color="005E63" w:themeColor="accent2"/>
        <w:right w:val="single" w:sz="4" w:space="0" w:color="005E6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FC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83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83B" w:themeColor="accent2" w:themeShade="99"/>
          <w:insideV w:val="nil"/>
        </w:tcBorders>
        <w:shd w:val="clear" w:color="auto" w:fill="00383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83B" w:themeFill="accent2" w:themeFillShade="99"/>
      </w:tcPr>
    </w:tblStylePr>
    <w:tblStylePr w:type="band1Vert">
      <w:tblPr/>
      <w:tcPr>
        <w:shd w:val="clear" w:color="auto" w:fill="5AF6FF" w:themeFill="accent2" w:themeFillTint="66"/>
      </w:tcPr>
    </w:tblStylePr>
    <w:tblStylePr w:type="band1Horz">
      <w:tblPr/>
      <w:tcPr>
        <w:shd w:val="clear" w:color="auto" w:fill="32F4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29DBF" w:themeColor="accent4"/>
        <w:left w:val="single" w:sz="4" w:space="0" w:color="00B2B9" w:themeColor="accent3"/>
        <w:bottom w:val="single" w:sz="4" w:space="0" w:color="00B2B9" w:themeColor="accent3"/>
        <w:right w:val="single" w:sz="4" w:space="0" w:color="00B2B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D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29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A6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A6F" w:themeColor="accent3" w:themeShade="99"/>
          <w:insideV w:val="nil"/>
        </w:tcBorders>
        <w:shd w:val="clear" w:color="auto" w:fill="006A6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A6F" w:themeFill="accent3" w:themeFillShade="99"/>
      </w:tcPr>
    </w:tblStylePr>
    <w:tblStylePr w:type="band1Vert">
      <w:tblPr/>
      <w:tcPr>
        <w:shd w:val="clear" w:color="auto" w:fill="7DF9FF" w:themeFill="accent3" w:themeFillTint="66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B2B9" w:themeColor="accent3"/>
        <w:left w:val="single" w:sz="4" w:space="0" w:color="129DBF" w:themeColor="accent4"/>
        <w:bottom w:val="single" w:sz="4" w:space="0" w:color="129DBF" w:themeColor="accent4"/>
        <w:right w:val="single" w:sz="4" w:space="0" w:color="129DB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7FC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2B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A5D7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A5D72" w:themeColor="accent4" w:themeShade="99"/>
          <w:insideV w:val="nil"/>
        </w:tcBorders>
        <w:shd w:val="clear" w:color="auto" w:fill="0A5D7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5D72" w:themeFill="accent4" w:themeFillShade="99"/>
      </w:tcPr>
    </w:tblStylePr>
    <w:tblStylePr w:type="band1Vert">
      <w:tblPr/>
      <w:tcPr>
        <w:shd w:val="clear" w:color="auto" w:fill="90E0F4" w:themeFill="accent4" w:themeFillTint="66"/>
      </w:tcPr>
    </w:tblStylePr>
    <w:tblStylePr w:type="band1Horz">
      <w:tblPr/>
      <w:tcPr>
        <w:shd w:val="clear" w:color="auto" w:fill="75D9F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CB614" w:themeColor="accent6"/>
        <w:left w:val="single" w:sz="4" w:space="0" w:color="F26721" w:themeColor="accent5"/>
        <w:bottom w:val="single" w:sz="4" w:space="0" w:color="F26721" w:themeColor="accent5"/>
        <w:right w:val="single" w:sz="4" w:space="0" w:color="F2672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E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CB61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B3A0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3A09" w:themeColor="accent5" w:themeShade="99"/>
          <w:insideV w:val="nil"/>
        </w:tcBorders>
        <w:shd w:val="clear" w:color="auto" w:fill="9B3A0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3A09" w:themeFill="accent5" w:themeFillShade="99"/>
      </w:tcPr>
    </w:tblStylePr>
    <w:tblStylePr w:type="band1Vert">
      <w:tblPr/>
      <w:tcPr>
        <w:shd w:val="clear" w:color="auto" w:fill="F9C2A6" w:themeFill="accent5" w:themeFillTint="66"/>
      </w:tcPr>
    </w:tblStylePr>
    <w:tblStylePr w:type="band1Horz">
      <w:tblPr/>
      <w:tcPr>
        <w:shd w:val="clear" w:color="auto" w:fill="F8B29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26721" w:themeColor="accent5"/>
        <w:left w:val="single" w:sz="4" w:space="0" w:color="FCB614" w:themeColor="accent6"/>
        <w:bottom w:val="single" w:sz="4" w:space="0" w:color="FCB614" w:themeColor="accent6"/>
        <w:right w:val="single" w:sz="4" w:space="0" w:color="FCB61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7E7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67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0700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07002" w:themeColor="accent6" w:themeShade="99"/>
          <w:insideV w:val="nil"/>
        </w:tcBorders>
        <w:shd w:val="clear" w:color="auto" w:fill="A0700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7002" w:themeFill="accent6" w:themeFillShade="99"/>
      </w:tcPr>
    </w:tblStylePr>
    <w:tblStylePr w:type="band1Vert">
      <w:tblPr/>
      <w:tcPr>
        <w:shd w:val="clear" w:color="auto" w:fill="FDE1A0" w:themeFill="accent6" w:themeFillTint="66"/>
      </w:tcPr>
    </w:tblStylePr>
    <w:tblStylePr w:type="band1Horz">
      <w:tblPr/>
      <w:tcPr>
        <w:shd w:val="clear" w:color="auto" w:fill="FDDA8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shd w:val="clear" w:color="auto" w:fill="F9C5CC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6FC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shd w:val="clear" w:color="auto" w:fill="ACFAFF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FFD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E7C98" w:themeFill="accent4" w:themeFillShade="CC"/>
      </w:tcPr>
    </w:tblStylePr>
    <w:tblStylePr w:type="lastRow">
      <w:rPr>
        <w:b/>
        <w:bCs/>
        <w:color w:val="0E7C9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shd w:val="clear" w:color="auto" w:fill="BEFCFF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7FC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E94" w:themeFill="accent3" w:themeFillShade="CC"/>
      </w:tcPr>
    </w:tblStylePr>
    <w:tblStylePr w:type="lastRow">
      <w:rPr>
        <w:b/>
        <w:bCs/>
        <w:color w:val="008E9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shd w:val="clear" w:color="auto" w:fill="C7EFF9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E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9602" w:themeFill="accent6" w:themeFillShade="CC"/>
      </w:tcPr>
    </w:tblStylePr>
    <w:tblStylePr w:type="lastRow">
      <w:rPr>
        <w:b/>
        <w:bCs/>
        <w:color w:val="D69602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shd w:val="clear" w:color="auto" w:fill="FCE0D2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7E7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F4D0C" w:themeFill="accent5" w:themeFillShade="CC"/>
      </w:tcPr>
    </w:tblStylePr>
    <w:tblStylePr w:type="lastRow">
      <w:rPr>
        <w:b/>
        <w:bCs/>
        <w:color w:val="CF4D0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shd w:val="clear" w:color="auto" w:fill="FEF0CF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C5CC" w:themeFill="accent1" w:themeFillTint="33"/>
    </w:tcPr>
    <w:tblStylePr w:type="firstRow">
      <w:rPr>
        <w:b/>
        <w:bCs/>
      </w:rPr>
      <w:tblPr/>
      <w:tcPr>
        <w:shd w:val="clear" w:color="auto" w:fill="F38B9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8B9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810D1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810D1F" w:themeFill="accent1" w:themeFillShade="BF"/>
      </w:tc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shd w:val="clear" w:color="auto" w:fill="F06F82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FAFF" w:themeFill="accent2" w:themeFillTint="33"/>
    </w:tcPr>
    <w:tblStylePr w:type="firstRow">
      <w:rPr>
        <w:b/>
        <w:bCs/>
      </w:rPr>
      <w:tblPr/>
      <w:tcPr>
        <w:shd w:val="clear" w:color="auto" w:fill="5AF6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AF6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464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464A" w:themeFill="accent2" w:themeFillShade="BF"/>
      </w:tc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shd w:val="clear" w:color="auto" w:fill="32F4FF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FCFF" w:themeFill="accent3" w:themeFillTint="33"/>
    </w:tcPr>
    <w:tblStylePr w:type="firstRow">
      <w:rPr>
        <w:b/>
        <w:bCs/>
      </w:rPr>
      <w:tblPr/>
      <w:tcPr>
        <w:shd w:val="clear" w:color="auto" w:fill="7DF9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DF9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848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848A" w:themeFill="accent3" w:themeFillShade="BF"/>
      </w:tc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FF9" w:themeFill="accent4" w:themeFillTint="33"/>
    </w:tcPr>
    <w:tblStylePr w:type="firstRow">
      <w:rPr>
        <w:b/>
        <w:bCs/>
      </w:rPr>
      <w:tblPr/>
      <w:tcPr>
        <w:shd w:val="clear" w:color="auto" w:fill="90E0F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E0F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D748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D748E" w:themeFill="accent4" w:themeFillShade="BF"/>
      </w:tc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shd w:val="clear" w:color="auto" w:fill="75D9F2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0D2" w:themeFill="accent5" w:themeFillTint="33"/>
    </w:tcPr>
    <w:tblStylePr w:type="firstRow">
      <w:rPr>
        <w:b/>
        <w:bCs/>
      </w:rPr>
      <w:tblPr/>
      <w:tcPr>
        <w:shd w:val="clear" w:color="auto" w:fill="F9C2A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2A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2480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2480B" w:themeFill="accent5" w:themeFillShade="BF"/>
      </w:tc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shd w:val="clear" w:color="auto" w:fill="F8B290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0CF" w:themeFill="accent6" w:themeFillTint="33"/>
    </w:tcPr>
    <w:tblStylePr w:type="firstRow">
      <w:rPr>
        <w:b/>
        <w:bCs/>
      </w:rPr>
      <w:tblPr/>
      <w:tcPr>
        <w:shd w:val="clear" w:color="auto" w:fill="FDE1A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E1A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98D0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98D02" w:themeFill="accent6" w:themeFillShade="BF"/>
      </w:tc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shd w:val="clear" w:color="auto" w:fill="FDDA89" w:themeFill="accent6" w:themeFillTint="7F"/>
      </w:tcPr>
    </w:tblStylePr>
  </w:style>
  <w:style w:type="character" w:styleId="PageNumber">
    <w:name w:val="page number"/>
    <w:basedOn w:val="DefaultParagraphFont"/>
    <w:uiPriority w:val="99"/>
    <w:unhideWhenUsed/>
    <w:rsid w:val="001E763D"/>
  </w:style>
  <w:style w:type="paragraph" w:styleId="FootnoteText">
    <w:name w:val="footnote text"/>
    <w:basedOn w:val="Normal"/>
    <w:link w:val="FootnoteTextChar"/>
    <w:uiPriority w:val="99"/>
    <w:unhideWhenUsed/>
    <w:rsid w:val="00360E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60EA7"/>
    <w:rPr>
      <w:rFonts w:ascii="Arial" w:hAnsi="Arial"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5D1197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1152" w:right="1152"/>
    </w:pPr>
    <w:rPr>
      <w:rFonts w:asciiTheme="minorHAnsi" w:hAnsiTheme="minorHAnsi"/>
      <w:i/>
      <w:iCs/>
      <w:color w:val="000000" w:themeColor="text1"/>
    </w:rPr>
  </w:style>
  <w:style w:type="character" w:styleId="Hyperlink">
    <w:name w:val="Hyperlink"/>
    <w:basedOn w:val="DefaultParagraphFont"/>
    <w:uiPriority w:val="99"/>
    <w:semiHidden/>
    <w:unhideWhenUsed/>
    <w:rsid w:val="003C59E0"/>
    <w:rPr>
      <w:color w:val="005EA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59E0"/>
    <w:rPr>
      <w:color w:val="4A2E83"/>
      <w:u w:val="single"/>
    </w:rPr>
  </w:style>
  <w:style w:type="character" w:styleId="SmartLink">
    <w:name w:val="Smart Link"/>
    <w:basedOn w:val="DefaultParagraphFont"/>
    <w:uiPriority w:val="99"/>
    <w:semiHidden/>
    <w:unhideWhenUsed/>
    <w:rsid w:val="004D6093"/>
    <w:rPr>
      <w:color w:val="005EA2"/>
      <w:u w:val="single"/>
      <w:shd w:val="clear" w:color="auto" w:fill="F3F2F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0AF"/>
    <w:pPr>
      <w:spacing w:after="0" w:line="240" w:lineRule="auto"/>
    </w:pPr>
    <w:rPr>
      <w:rFonts w:cs="Times New Roman"/>
      <w:sz w:val="20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0AF"/>
    <w:rPr>
      <w:rFonts w:ascii="Arial" w:hAnsi="Arial" w:cs="Times New Roman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UNMC-Theme">
  <a:themeElements>
    <a:clrScheme name="UNMC">
      <a:dk1>
        <a:srgbClr val="000000"/>
      </a:dk1>
      <a:lt1>
        <a:srgbClr val="FFFFFF"/>
      </a:lt1>
      <a:dk2>
        <a:srgbClr val="2F3A41"/>
      </a:dk2>
      <a:lt2>
        <a:srgbClr val="DCDDDF"/>
      </a:lt2>
      <a:accent1>
        <a:srgbClr val="AD122A"/>
      </a:accent1>
      <a:accent2>
        <a:srgbClr val="005E63"/>
      </a:accent2>
      <a:accent3>
        <a:srgbClr val="00B2B9"/>
      </a:accent3>
      <a:accent4>
        <a:srgbClr val="129DBF"/>
      </a:accent4>
      <a:accent5>
        <a:srgbClr val="F26721"/>
      </a:accent5>
      <a:accent6>
        <a:srgbClr val="FCB614"/>
      </a:accent6>
      <a:hlink>
        <a:srgbClr val="007999"/>
      </a:hlink>
      <a:folHlink>
        <a:srgbClr val="00285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MC-Theme1" id="{8EF01B1E-9DFC-494C-AC3E-5BE6BC8B2399}" vid="{BBF8300F-5B1F-C149-BD60-AC602127EF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UNMC</dc:creator>
  <cp:keywords/>
  <dc:description/>
  <cp:lastModifiedBy>Waples, Tom A</cp:lastModifiedBy>
  <cp:revision>6</cp:revision>
  <cp:lastPrinted>2026-02-10T22:36:00Z</cp:lastPrinted>
  <dcterms:created xsi:type="dcterms:W3CDTF">2026-02-10T22:39:00Z</dcterms:created>
  <dcterms:modified xsi:type="dcterms:W3CDTF">2026-02-16T15:16:00Z</dcterms:modified>
  <cp:category/>
</cp:coreProperties>
</file>